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2124"/>
        <w:gridCol w:w="9630"/>
      </w:tblGrid>
      <w:tr w:rsidR="00A77B3E" w:rsidRPr="00CD12D7" w:rsidTr="00A2559B"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A77B3E" w:rsidRPr="00CD12D7" w:rsidRDefault="000B051A">
            <w:pPr>
              <w:rPr>
                <w:rFonts w:ascii="Century Gothic" w:hAnsi="Century Gothic"/>
              </w:rPr>
            </w:pPr>
            <w:r w:rsidRPr="00CD12D7">
              <w:rPr>
                <w:rFonts w:ascii="Century Gothic" w:hAnsi="Century Gothic"/>
              </w:rPr>
              <w:t>Rubric/Assessment</w:t>
            </w:r>
          </w:p>
        </w:tc>
        <w:tc>
          <w:tcPr>
            <w:tcW w:w="9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225CBC" w:rsidRDefault="009B3C0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Informational</w:t>
            </w:r>
            <w:r w:rsidR="00AA0E7D">
              <w:rPr>
                <w:rFonts w:ascii="Century Gothic" w:hAnsi="Century Gothic"/>
              </w:rPr>
              <w:t xml:space="preserve"> Writing</w:t>
            </w:r>
          </w:p>
          <w:p w:rsidR="00422B64" w:rsidRDefault="00422B64">
            <w:pPr>
              <w:rPr>
                <w:rFonts w:ascii="Century Gothic" w:hAnsi="Century Gothic"/>
              </w:rPr>
            </w:pPr>
          </w:p>
          <w:tbl>
            <w:tblPr>
              <w:tblStyle w:val="TableGrid"/>
              <w:tblW w:w="9533" w:type="dxa"/>
              <w:tblLayout w:type="fixed"/>
              <w:tblLook w:val="04A0"/>
            </w:tblPr>
            <w:tblGrid>
              <w:gridCol w:w="2011"/>
              <w:gridCol w:w="1801"/>
              <w:gridCol w:w="1907"/>
              <w:gridCol w:w="1907"/>
              <w:gridCol w:w="1907"/>
            </w:tblGrid>
            <w:tr w:rsidR="00A2559B" w:rsidTr="00CC51B2">
              <w:tc>
                <w:tcPr>
                  <w:tcW w:w="2011" w:type="dxa"/>
                  <w:shd w:val="clear" w:color="auto" w:fill="F2F2F2" w:themeFill="background1" w:themeFillShade="F2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</w:tcPr>
                <w:p w:rsidR="00A2559B" w:rsidRDefault="00CC51B2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A complete sentence includes a subject and predicate</w:t>
                  </w:r>
                </w:p>
              </w:tc>
              <w:tc>
                <w:tcPr>
                  <w:tcW w:w="1801" w:type="dxa"/>
                  <w:shd w:val="clear" w:color="auto" w:fill="F2F2F2" w:themeFill="background1" w:themeFillShade="F2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</w:tcPr>
                <w:p w:rsidR="00A2559B" w:rsidRPr="00546F9D" w:rsidRDefault="00A2559B" w:rsidP="009F2A22">
                  <w:pPr>
                    <w:jc w:val="center"/>
                    <w:rPr>
                      <w:rFonts w:ascii="Century Gothic" w:hAnsi="Century Gothic"/>
                      <w:b/>
                      <w:sz w:val="28"/>
                    </w:rPr>
                  </w:pPr>
                  <w:r w:rsidRPr="00546F9D">
                    <w:rPr>
                      <w:rFonts w:ascii="Century Gothic" w:hAnsi="Century Gothic"/>
                      <w:b/>
                      <w:sz w:val="28"/>
                    </w:rPr>
                    <w:t>1</w:t>
                  </w:r>
                </w:p>
                <w:p w:rsidR="00973714" w:rsidRDefault="00973714" w:rsidP="00040471">
                  <w:pPr>
                    <w:jc w:val="center"/>
                    <w:rPr>
                      <w:rFonts w:ascii="Century Gothic" w:hAnsi="Century Gothic"/>
                      <w:i/>
                      <w:sz w:val="22"/>
                    </w:rPr>
                  </w:pPr>
                  <w:r>
                    <w:rPr>
                      <w:rFonts w:ascii="Century Gothic" w:hAnsi="Century Gothic"/>
                      <w:i/>
                      <w:sz w:val="22"/>
                    </w:rPr>
                    <w:t>Beginning</w:t>
                  </w:r>
                </w:p>
                <w:p w:rsidR="00A2559B" w:rsidRPr="007B38C5" w:rsidRDefault="00A2559B" w:rsidP="00040471">
                  <w:pPr>
                    <w:jc w:val="center"/>
                    <w:rPr>
                      <w:rFonts w:ascii="Century Gothic" w:hAnsi="Century Gothic"/>
                      <w:i/>
                    </w:rPr>
                  </w:pPr>
                  <w:r w:rsidRPr="00917352">
                    <w:rPr>
                      <w:rFonts w:ascii="Century Gothic" w:hAnsi="Century Gothic"/>
                      <w:i/>
                      <w:sz w:val="22"/>
                    </w:rPr>
                    <w:t xml:space="preserve"> grade-level expectations</w:t>
                  </w:r>
                </w:p>
              </w:tc>
              <w:tc>
                <w:tcPr>
                  <w:tcW w:w="1907" w:type="dxa"/>
                  <w:shd w:val="clear" w:color="auto" w:fill="F2F2F2" w:themeFill="background1" w:themeFillShade="F2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</w:tcPr>
                <w:p w:rsidR="00A2559B" w:rsidRDefault="00A2559B" w:rsidP="00040471">
                  <w:pPr>
                    <w:jc w:val="center"/>
                    <w:rPr>
                      <w:rFonts w:ascii="Century Gothic" w:hAnsi="Century Gothic"/>
                      <w:b/>
                      <w:sz w:val="28"/>
                      <w:szCs w:val="28"/>
                    </w:rPr>
                  </w:pPr>
                  <w:r w:rsidRPr="00A2559B">
                    <w:rPr>
                      <w:rFonts w:ascii="Century Gothic" w:hAnsi="Century Gothic"/>
                      <w:b/>
                      <w:sz w:val="28"/>
                      <w:szCs w:val="28"/>
                    </w:rPr>
                    <w:t>2</w:t>
                  </w:r>
                </w:p>
                <w:p w:rsidR="00973714" w:rsidRPr="00917352" w:rsidRDefault="00B03935" w:rsidP="00973714">
                  <w:pPr>
                    <w:jc w:val="center"/>
                    <w:rPr>
                      <w:rFonts w:ascii="Century Gothic" w:hAnsi="Century Gothic"/>
                      <w:i/>
                      <w:sz w:val="22"/>
                    </w:rPr>
                  </w:pPr>
                  <w:r>
                    <w:rPr>
                      <w:rFonts w:ascii="Century Gothic" w:hAnsi="Century Gothic"/>
                      <w:i/>
                      <w:sz w:val="22"/>
                    </w:rPr>
                    <w:t>Emerging</w:t>
                  </w:r>
                </w:p>
                <w:p w:rsidR="00A2559B" w:rsidRPr="00A2559B" w:rsidRDefault="00973714" w:rsidP="00973714">
                  <w:pPr>
                    <w:jc w:val="center"/>
                    <w:rPr>
                      <w:rFonts w:ascii="Century Gothic" w:hAnsi="Century Gothic"/>
                      <w:b/>
                      <w:sz w:val="28"/>
                      <w:szCs w:val="28"/>
                    </w:rPr>
                  </w:pPr>
                  <w:r w:rsidRPr="00917352">
                    <w:rPr>
                      <w:rFonts w:ascii="Century Gothic" w:hAnsi="Century Gothic"/>
                      <w:i/>
                      <w:sz w:val="22"/>
                    </w:rPr>
                    <w:t>grade-level expectations</w:t>
                  </w:r>
                </w:p>
              </w:tc>
              <w:tc>
                <w:tcPr>
                  <w:tcW w:w="1907" w:type="dxa"/>
                  <w:shd w:val="clear" w:color="auto" w:fill="F2F2F2" w:themeFill="background1" w:themeFillShade="F2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</w:tcPr>
                <w:p w:rsidR="00A2559B" w:rsidRPr="00546F9D" w:rsidRDefault="00A2559B" w:rsidP="00636027">
                  <w:pPr>
                    <w:jc w:val="center"/>
                    <w:rPr>
                      <w:rFonts w:ascii="Century Gothic" w:hAnsi="Century Gothic"/>
                      <w:b/>
                      <w:sz w:val="28"/>
                    </w:rPr>
                  </w:pPr>
                  <w:r>
                    <w:rPr>
                      <w:rFonts w:ascii="Century Gothic" w:hAnsi="Century Gothic"/>
                      <w:b/>
                      <w:sz w:val="28"/>
                    </w:rPr>
                    <w:t>3</w:t>
                  </w:r>
                </w:p>
                <w:p w:rsidR="00A2559B" w:rsidRPr="00917352" w:rsidRDefault="00B03935" w:rsidP="00636027">
                  <w:pPr>
                    <w:jc w:val="center"/>
                    <w:rPr>
                      <w:rFonts w:ascii="Century Gothic" w:hAnsi="Century Gothic"/>
                      <w:i/>
                      <w:sz w:val="22"/>
                    </w:rPr>
                  </w:pPr>
                  <w:r>
                    <w:rPr>
                      <w:rFonts w:ascii="Century Gothic" w:hAnsi="Century Gothic"/>
                      <w:i/>
                      <w:sz w:val="22"/>
                    </w:rPr>
                    <w:t>Developing</w:t>
                  </w:r>
                </w:p>
                <w:p w:rsidR="00A2559B" w:rsidRDefault="00A2559B" w:rsidP="00636027">
                  <w:pPr>
                    <w:jc w:val="center"/>
                    <w:rPr>
                      <w:rFonts w:ascii="Century Gothic" w:hAnsi="Century Gothic"/>
                    </w:rPr>
                  </w:pPr>
                  <w:r w:rsidRPr="00917352">
                    <w:rPr>
                      <w:rFonts w:ascii="Century Gothic" w:hAnsi="Century Gothic"/>
                      <w:i/>
                      <w:sz w:val="22"/>
                    </w:rPr>
                    <w:t>grade-level expectations</w:t>
                  </w:r>
                </w:p>
              </w:tc>
              <w:tc>
                <w:tcPr>
                  <w:tcW w:w="1907" w:type="dxa"/>
                  <w:shd w:val="clear" w:color="auto" w:fill="F2F2F2" w:themeFill="background1" w:themeFillShade="F2"/>
                </w:tcPr>
                <w:p w:rsidR="00A2559B" w:rsidRPr="00546F9D" w:rsidRDefault="00A2559B" w:rsidP="00636027">
                  <w:pPr>
                    <w:jc w:val="center"/>
                    <w:rPr>
                      <w:rFonts w:ascii="Century Gothic" w:hAnsi="Century Gothic"/>
                      <w:b/>
                      <w:sz w:val="28"/>
                    </w:rPr>
                  </w:pPr>
                  <w:r>
                    <w:rPr>
                      <w:rFonts w:ascii="Century Gothic" w:hAnsi="Century Gothic"/>
                      <w:b/>
                      <w:sz w:val="28"/>
                    </w:rPr>
                    <w:t>4</w:t>
                  </w:r>
                </w:p>
                <w:p w:rsidR="00A2559B" w:rsidRPr="00917352" w:rsidRDefault="00A2559B" w:rsidP="00636027">
                  <w:pPr>
                    <w:jc w:val="center"/>
                    <w:rPr>
                      <w:rFonts w:ascii="Century Gothic" w:hAnsi="Century Gothic"/>
                      <w:i/>
                      <w:sz w:val="22"/>
                    </w:rPr>
                  </w:pPr>
                  <w:r w:rsidRPr="00917352">
                    <w:rPr>
                      <w:rFonts w:ascii="Century Gothic" w:hAnsi="Century Gothic"/>
                      <w:i/>
                      <w:sz w:val="22"/>
                    </w:rPr>
                    <w:t>Meets</w:t>
                  </w:r>
                </w:p>
                <w:p w:rsidR="00A2559B" w:rsidRPr="007B38C5" w:rsidRDefault="00A2559B" w:rsidP="00636027">
                  <w:pPr>
                    <w:jc w:val="center"/>
                    <w:rPr>
                      <w:rFonts w:ascii="Century Gothic" w:hAnsi="Century Gothic"/>
                      <w:i/>
                    </w:rPr>
                  </w:pPr>
                  <w:r w:rsidRPr="00917352">
                    <w:rPr>
                      <w:rFonts w:ascii="Century Gothic" w:hAnsi="Century Gothic"/>
                      <w:i/>
                      <w:sz w:val="22"/>
                    </w:rPr>
                    <w:t>grade-level expectations</w:t>
                  </w:r>
                </w:p>
              </w:tc>
            </w:tr>
            <w:tr w:rsidR="00A2559B" w:rsidTr="00CC51B2">
              <w:tc>
                <w:tcPr>
                  <w:tcW w:w="2011" w:type="dxa"/>
                  <w:shd w:val="clear" w:color="auto" w:fill="F2F2F2" w:themeFill="background1" w:themeFillShade="F2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</w:tcPr>
                <w:p w:rsidR="00A2559B" w:rsidRPr="00422B64" w:rsidRDefault="00973714">
                  <w:pPr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Topic Sentence</w:t>
                  </w:r>
                </w:p>
              </w:tc>
              <w:tc>
                <w:tcPr>
                  <w:tcW w:w="1801" w:type="dxa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2559B" w:rsidRPr="00422B64" w:rsidRDefault="00A2559B" w:rsidP="0071337B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One word</w:t>
                  </w:r>
                  <w:r w:rsidR="00B03935">
                    <w:rPr>
                      <w:rFonts w:ascii="Century Gothic" w:hAnsi="Century Gothic"/>
                      <w:sz w:val="20"/>
                      <w:szCs w:val="20"/>
                    </w:rPr>
                    <w:t xml:space="preserve"> to address the topic</w:t>
                  </w:r>
                  <w:r w:rsidR="00C7394D">
                    <w:rPr>
                      <w:rFonts w:ascii="Century Gothic" w:hAnsi="Century Gothic"/>
                      <w:sz w:val="20"/>
                      <w:szCs w:val="20"/>
                    </w:rPr>
                    <w:t xml:space="preserve"> or no topic </w:t>
                  </w:r>
                </w:p>
              </w:tc>
              <w:tc>
                <w:tcPr>
                  <w:tcW w:w="1907" w:type="dxa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2559B" w:rsidRPr="00422B64" w:rsidRDefault="00973714" w:rsidP="00803E3D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Sentence fragment or phrase</w:t>
                  </w:r>
                  <w:r w:rsidR="00B03935">
                    <w:rPr>
                      <w:rFonts w:ascii="Century Gothic" w:hAnsi="Century Gothic"/>
                      <w:sz w:val="20"/>
                      <w:szCs w:val="20"/>
                    </w:rPr>
                    <w:t xml:space="preserve"> about the topic</w:t>
                  </w:r>
                </w:p>
              </w:tc>
              <w:tc>
                <w:tcPr>
                  <w:tcW w:w="1907" w:type="dxa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2559B" w:rsidRPr="00422B64" w:rsidRDefault="00A2559B" w:rsidP="00636027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Complete sentence</w:t>
                  </w:r>
                  <w:r w:rsidR="00B03935">
                    <w:rPr>
                      <w:rFonts w:ascii="Century Gothic" w:hAnsi="Century Gothic"/>
                      <w:sz w:val="20"/>
                      <w:szCs w:val="20"/>
                    </w:rPr>
                    <w:t xml:space="preserve"> about the topic</w:t>
                  </w:r>
                </w:p>
              </w:tc>
              <w:tc>
                <w:tcPr>
                  <w:tcW w:w="1907" w:type="dxa"/>
                  <w:vAlign w:val="center"/>
                </w:tcPr>
                <w:p w:rsidR="00A2559B" w:rsidRPr="00422B64" w:rsidRDefault="00A2559B" w:rsidP="00D33DC8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Complete</w:t>
                  </w:r>
                  <w:r w:rsidR="00D33DC8">
                    <w:rPr>
                      <w:rFonts w:ascii="Century Gothic" w:hAnsi="Century Gothic"/>
                      <w:sz w:val="20"/>
                      <w:szCs w:val="20"/>
                    </w:rPr>
                    <w:t xml:space="preserve"> and interesting</w:t>
                  </w:r>
                  <w:r>
                    <w:rPr>
                      <w:rFonts w:ascii="Century Gothic" w:hAnsi="Century Gothic"/>
                      <w:sz w:val="20"/>
                      <w:szCs w:val="20"/>
                    </w:rPr>
                    <w:t xml:space="preserve"> </w:t>
                  </w:r>
                  <w:r w:rsidR="00D33DC8">
                    <w:rPr>
                      <w:rFonts w:ascii="Century Gothic" w:hAnsi="Century Gothic"/>
                      <w:sz w:val="20"/>
                      <w:szCs w:val="20"/>
                    </w:rPr>
                    <w:t xml:space="preserve">topic </w:t>
                  </w:r>
                  <w:r>
                    <w:rPr>
                      <w:rFonts w:ascii="Century Gothic" w:hAnsi="Century Gothic"/>
                      <w:sz w:val="20"/>
                      <w:szCs w:val="20"/>
                    </w:rPr>
                    <w:t xml:space="preserve">sentence </w:t>
                  </w:r>
                </w:p>
              </w:tc>
            </w:tr>
            <w:tr w:rsidR="00A2559B" w:rsidTr="00CC51B2">
              <w:tc>
                <w:tcPr>
                  <w:tcW w:w="2011" w:type="dxa"/>
                  <w:shd w:val="clear" w:color="auto" w:fill="F2F2F2" w:themeFill="background1" w:themeFillShade="F2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</w:tcPr>
                <w:p w:rsidR="00A2559B" w:rsidRDefault="00A2559B">
                  <w:r>
                    <w:rPr>
                      <w:rFonts w:ascii="Century Gothic" w:hAnsi="Century Gothic"/>
                      <w:sz w:val="20"/>
                      <w:szCs w:val="20"/>
                    </w:rPr>
                    <w:t>Facts</w:t>
                  </w:r>
                </w:p>
              </w:tc>
              <w:tc>
                <w:tcPr>
                  <w:tcW w:w="1801" w:type="dxa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2559B" w:rsidRPr="00422B64" w:rsidRDefault="00C7394D" w:rsidP="00C7394D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 xml:space="preserve">Zero </w:t>
                  </w:r>
                  <w:r w:rsidR="00A2559B">
                    <w:rPr>
                      <w:rFonts w:ascii="Century Gothic" w:hAnsi="Century Gothic"/>
                      <w:sz w:val="20"/>
                      <w:szCs w:val="20"/>
                    </w:rPr>
                    <w:t>fact</w:t>
                  </w:r>
                  <w:r>
                    <w:rPr>
                      <w:rFonts w:ascii="Century Gothic" w:hAnsi="Century Gothic"/>
                      <w:sz w:val="20"/>
                      <w:szCs w:val="20"/>
                    </w:rPr>
                    <w:t>s</w:t>
                  </w:r>
                  <w:r w:rsidR="00A2559B">
                    <w:rPr>
                      <w:rFonts w:ascii="Century Gothic" w:hAnsi="Century Gothic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907" w:type="dxa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2559B" w:rsidRPr="00422B64" w:rsidRDefault="00C7394D" w:rsidP="00C7394D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One fact</w:t>
                  </w:r>
                  <w:r w:rsidR="00973714">
                    <w:rPr>
                      <w:rFonts w:ascii="Century Gothic" w:hAnsi="Century Gothic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20"/>
                      <w:szCs w:val="20"/>
                    </w:rPr>
                    <w:t>relating to the topic</w:t>
                  </w:r>
                </w:p>
              </w:tc>
              <w:tc>
                <w:tcPr>
                  <w:tcW w:w="1907" w:type="dxa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2559B" w:rsidRPr="00422B64" w:rsidRDefault="00C7394D" w:rsidP="00CC51B2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Two facts written in two complete sentences</w:t>
                  </w:r>
                  <w:r w:rsidR="00CC51B2">
                    <w:rPr>
                      <w:rFonts w:ascii="Century Gothic" w:hAnsi="Century Gothic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907" w:type="dxa"/>
                  <w:vAlign w:val="center"/>
                </w:tcPr>
                <w:p w:rsidR="00A2559B" w:rsidRPr="00422B64" w:rsidRDefault="00A2559B" w:rsidP="00973714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Three</w:t>
                  </w:r>
                  <w:r w:rsidR="00973714">
                    <w:rPr>
                      <w:rFonts w:ascii="Century Gothic" w:hAnsi="Century Gothic"/>
                      <w:sz w:val="20"/>
                      <w:szCs w:val="20"/>
                    </w:rPr>
                    <w:t xml:space="preserve"> or more</w:t>
                  </w:r>
                  <w:r>
                    <w:rPr>
                      <w:rFonts w:ascii="Century Gothic" w:hAnsi="Century Gothic"/>
                      <w:sz w:val="20"/>
                      <w:szCs w:val="20"/>
                    </w:rPr>
                    <w:t xml:space="preserve"> facts written in </w:t>
                  </w:r>
                  <w:r w:rsidR="00C7394D">
                    <w:rPr>
                      <w:rFonts w:ascii="Century Gothic" w:hAnsi="Century Gothic"/>
                      <w:sz w:val="20"/>
                      <w:szCs w:val="20"/>
                    </w:rPr>
                    <w:t xml:space="preserve">three </w:t>
                  </w:r>
                  <w:r>
                    <w:rPr>
                      <w:rFonts w:ascii="Century Gothic" w:hAnsi="Century Gothic"/>
                      <w:sz w:val="20"/>
                      <w:szCs w:val="20"/>
                    </w:rPr>
                    <w:t>complete sentences</w:t>
                  </w:r>
                </w:p>
              </w:tc>
            </w:tr>
            <w:tr w:rsidR="00A2559B" w:rsidTr="00CC51B2">
              <w:tc>
                <w:tcPr>
                  <w:tcW w:w="2011" w:type="dxa"/>
                  <w:shd w:val="clear" w:color="auto" w:fill="F2F2F2" w:themeFill="background1" w:themeFillShade="F2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</w:tcPr>
                <w:p w:rsidR="00A2559B" w:rsidRDefault="00973714">
                  <w:r>
                    <w:rPr>
                      <w:rFonts w:ascii="Century Gothic" w:hAnsi="Century Gothic"/>
                      <w:sz w:val="20"/>
                      <w:szCs w:val="20"/>
                    </w:rPr>
                    <w:t xml:space="preserve">Conclusion </w:t>
                  </w:r>
                  <w:r w:rsidR="00A2559B">
                    <w:rPr>
                      <w:rFonts w:ascii="Century Gothic" w:hAnsi="Century Gothic"/>
                      <w:sz w:val="20"/>
                      <w:szCs w:val="20"/>
                    </w:rPr>
                    <w:t>S</w:t>
                  </w:r>
                  <w:r>
                    <w:rPr>
                      <w:rFonts w:ascii="Century Gothic" w:hAnsi="Century Gothic"/>
                      <w:sz w:val="20"/>
                      <w:szCs w:val="20"/>
                    </w:rPr>
                    <w:t>entence</w:t>
                  </w:r>
                </w:p>
              </w:tc>
              <w:tc>
                <w:tcPr>
                  <w:tcW w:w="1801" w:type="dxa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2559B" w:rsidRPr="00422B64" w:rsidRDefault="00A2559B" w:rsidP="00973714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 xml:space="preserve">No concluding </w:t>
                  </w:r>
                  <w:r w:rsidR="00973714">
                    <w:rPr>
                      <w:rFonts w:ascii="Century Gothic" w:hAnsi="Century Gothic"/>
                      <w:sz w:val="20"/>
                      <w:szCs w:val="20"/>
                    </w:rPr>
                    <w:t>sentence</w:t>
                  </w:r>
                </w:p>
              </w:tc>
              <w:tc>
                <w:tcPr>
                  <w:tcW w:w="1907" w:type="dxa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2559B" w:rsidRPr="00422B64" w:rsidRDefault="00D33DC8" w:rsidP="00C7394D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Sentence fragment</w:t>
                  </w:r>
                </w:p>
              </w:tc>
              <w:tc>
                <w:tcPr>
                  <w:tcW w:w="1907" w:type="dxa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2559B" w:rsidRPr="00422B64" w:rsidRDefault="00D33DC8" w:rsidP="00C7394D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Restates the topic sentence</w:t>
                  </w:r>
                  <w:r w:rsidR="00C7394D">
                    <w:rPr>
                      <w:rFonts w:ascii="Century Gothic" w:hAnsi="Century Gothic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907" w:type="dxa"/>
                  <w:vAlign w:val="center"/>
                </w:tcPr>
                <w:p w:rsidR="00A2559B" w:rsidRPr="00422B64" w:rsidRDefault="00A2559B" w:rsidP="00D33DC8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Restates the</w:t>
                  </w:r>
                  <w:r w:rsidR="00B03935">
                    <w:rPr>
                      <w:rFonts w:ascii="Century Gothic" w:hAnsi="Century Gothic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20"/>
                      <w:szCs w:val="20"/>
                    </w:rPr>
                    <w:t xml:space="preserve">topic </w:t>
                  </w:r>
                  <w:r w:rsidR="00B03935">
                    <w:rPr>
                      <w:rFonts w:ascii="Century Gothic" w:hAnsi="Century Gothic"/>
                      <w:sz w:val="20"/>
                      <w:szCs w:val="20"/>
                    </w:rPr>
                    <w:t>sentence</w:t>
                  </w:r>
                  <w:r w:rsidR="00D33DC8">
                    <w:rPr>
                      <w:rFonts w:ascii="Century Gothic" w:hAnsi="Century Gothic"/>
                      <w:sz w:val="20"/>
                      <w:szCs w:val="20"/>
                    </w:rPr>
                    <w:t xml:space="preserve">  in an interesting way</w:t>
                  </w:r>
                </w:p>
              </w:tc>
            </w:tr>
            <w:tr w:rsidR="00A2559B" w:rsidTr="00CC51B2">
              <w:tc>
                <w:tcPr>
                  <w:tcW w:w="2011" w:type="dxa"/>
                  <w:shd w:val="clear" w:color="auto" w:fill="F2F2F2" w:themeFill="background1" w:themeFillShade="F2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</w:tcPr>
                <w:p w:rsidR="00A2559B" w:rsidRDefault="00A2559B">
                  <w:pPr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Conventions</w:t>
                  </w:r>
                </w:p>
                <w:p w:rsidR="00CC51B2" w:rsidRPr="00CC51B2" w:rsidRDefault="00CC51B2" w:rsidP="00CC51B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entury Gothic" w:hAnsi="Century Gothic"/>
                      <w:sz w:val="16"/>
                      <w:szCs w:val="16"/>
                    </w:rPr>
                  </w:pPr>
                  <w:r w:rsidRPr="00CC51B2">
                    <w:rPr>
                      <w:rFonts w:ascii="Century Gothic" w:hAnsi="Century Gothic"/>
                      <w:sz w:val="16"/>
                      <w:szCs w:val="16"/>
                    </w:rPr>
                    <w:t>Spelling</w:t>
                  </w:r>
                </w:p>
                <w:p w:rsidR="00CC51B2" w:rsidRPr="00CC51B2" w:rsidRDefault="00CC51B2" w:rsidP="00CC51B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entury Gothic" w:hAnsi="Century Gothic"/>
                      <w:sz w:val="16"/>
                      <w:szCs w:val="16"/>
                    </w:rPr>
                  </w:pPr>
                  <w:r>
                    <w:rPr>
                      <w:rFonts w:ascii="Century Gothic" w:hAnsi="Century Gothic"/>
                      <w:sz w:val="16"/>
                      <w:szCs w:val="16"/>
                    </w:rPr>
                    <w:t>Punctu</w:t>
                  </w:r>
                  <w:r w:rsidRPr="00CC51B2">
                    <w:rPr>
                      <w:rFonts w:ascii="Century Gothic" w:hAnsi="Century Gothic"/>
                      <w:sz w:val="16"/>
                      <w:szCs w:val="16"/>
                    </w:rPr>
                    <w:t>ation</w:t>
                  </w:r>
                </w:p>
                <w:p w:rsidR="00CC51B2" w:rsidRPr="00CC51B2" w:rsidRDefault="00CC51B2" w:rsidP="00CC51B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CC51B2">
                    <w:rPr>
                      <w:rFonts w:ascii="Century Gothic" w:hAnsi="Century Gothic"/>
                      <w:sz w:val="16"/>
                      <w:szCs w:val="16"/>
                    </w:rPr>
                    <w:t>Capitalization</w:t>
                  </w:r>
                </w:p>
              </w:tc>
              <w:tc>
                <w:tcPr>
                  <w:tcW w:w="1801" w:type="dxa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85389D" w:rsidRDefault="00CC51B2" w:rsidP="009B3C0B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Many</w:t>
                  </w:r>
                </w:p>
              </w:tc>
              <w:tc>
                <w:tcPr>
                  <w:tcW w:w="1907" w:type="dxa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2559B" w:rsidRDefault="00CC51B2" w:rsidP="00803E3D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Several</w:t>
                  </w:r>
                </w:p>
              </w:tc>
              <w:tc>
                <w:tcPr>
                  <w:tcW w:w="1907" w:type="dxa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2559B" w:rsidRDefault="00CC51B2" w:rsidP="00803E3D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Some</w:t>
                  </w:r>
                </w:p>
              </w:tc>
              <w:tc>
                <w:tcPr>
                  <w:tcW w:w="1907" w:type="dxa"/>
                </w:tcPr>
                <w:p w:rsidR="00CC51B2" w:rsidRDefault="00CC51B2" w:rsidP="00803E3D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</w:p>
                <w:p w:rsidR="00A2559B" w:rsidRDefault="00CC51B2" w:rsidP="00803E3D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Very Few</w:t>
                  </w:r>
                </w:p>
                <w:p w:rsidR="00A2559B" w:rsidRDefault="00A2559B" w:rsidP="00B03935">
                  <w:pPr>
                    <w:rPr>
                      <w:rFonts w:ascii="Century Gothic" w:hAnsi="Century Gothic"/>
                      <w:sz w:val="20"/>
                      <w:szCs w:val="20"/>
                    </w:rPr>
                  </w:pPr>
                </w:p>
              </w:tc>
            </w:tr>
            <w:tr w:rsidR="00A2559B" w:rsidTr="00CC51B2">
              <w:tc>
                <w:tcPr>
                  <w:tcW w:w="2011" w:type="dxa"/>
                  <w:shd w:val="clear" w:color="auto" w:fill="F2F2F2" w:themeFill="background1" w:themeFillShade="F2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</w:tcPr>
                <w:p w:rsidR="00A2559B" w:rsidRDefault="00A2559B">
                  <w:pPr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Presentations</w:t>
                  </w:r>
                </w:p>
              </w:tc>
              <w:tc>
                <w:tcPr>
                  <w:tcW w:w="1801" w:type="dxa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2559B" w:rsidRDefault="00CC51B2" w:rsidP="009B3C0B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Illegible</w:t>
                  </w:r>
                  <w:r w:rsidR="00B03935">
                    <w:rPr>
                      <w:rFonts w:ascii="Century Gothic" w:hAnsi="Century Gothic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907" w:type="dxa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2559B" w:rsidRDefault="00CC51B2" w:rsidP="00803E3D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Able to read with effort</w:t>
                  </w:r>
                </w:p>
              </w:tc>
              <w:tc>
                <w:tcPr>
                  <w:tcW w:w="1907" w:type="dxa"/>
                  <w:tcMar>
                    <w:top w:w="72" w:type="dxa"/>
                    <w:left w:w="72" w:type="dxa"/>
                    <w:bottom w:w="72" w:type="dxa"/>
                    <w:right w:w="72" w:type="dxa"/>
                  </w:tcMar>
                  <w:vAlign w:val="center"/>
                </w:tcPr>
                <w:p w:rsidR="00A2559B" w:rsidRDefault="00CC51B2" w:rsidP="00803E3D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 xml:space="preserve">Able to read with minimal effort and neat in appearance </w:t>
                  </w:r>
                </w:p>
              </w:tc>
              <w:tc>
                <w:tcPr>
                  <w:tcW w:w="1907" w:type="dxa"/>
                </w:tcPr>
                <w:p w:rsidR="00A2559B" w:rsidRDefault="00A2559B" w:rsidP="00803E3D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</w:p>
                <w:p w:rsidR="00A2559B" w:rsidRDefault="00B03935" w:rsidP="00803E3D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  <w:szCs w:val="20"/>
                    </w:rPr>
                    <w:t>Neat and legible in appearance</w:t>
                  </w:r>
                </w:p>
                <w:p w:rsidR="00A2559B" w:rsidRDefault="00A2559B" w:rsidP="00B03935">
                  <w:pPr>
                    <w:rPr>
                      <w:rFonts w:ascii="Century Gothic" w:hAnsi="Century Gothic"/>
                      <w:sz w:val="20"/>
                      <w:szCs w:val="20"/>
                    </w:rPr>
                  </w:pPr>
                </w:p>
                <w:p w:rsidR="00A2559B" w:rsidRDefault="00A2559B" w:rsidP="00803E3D">
                  <w:pPr>
                    <w:jc w:val="center"/>
                    <w:rPr>
                      <w:rFonts w:ascii="Century Gothic" w:hAnsi="Century Gothic"/>
                      <w:sz w:val="20"/>
                      <w:szCs w:val="20"/>
                    </w:rPr>
                  </w:pPr>
                </w:p>
              </w:tc>
            </w:tr>
          </w:tbl>
          <w:p w:rsidR="009F2A22" w:rsidRDefault="009F2A22">
            <w:pPr>
              <w:rPr>
                <w:rFonts w:ascii="Century Gothic" w:hAnsi="Century Gothic"/>
              </w:rPr>
            </w:pPr>
          </w:p>
          <w:p w:rsidR="00AD64D0" w:rsidRPr="00CD12D7" w:rsidRDefault="00AD64D0">
            <w:pPr>
              <w:rPr>
                <w:rFonts w:ascii="Century Gothic" w:hAnsi="Century Gothic"/>
              </w:rPr>
            </w:pPr>
          </w:p>
        </w:tc>
        <w:bookmarkStart w:id="0" w:name="_GoBack"/>
        <w:bookmarkEnd w:id="0"/>
      </w:tr>
    </w:tbl>
    <w:p w:rsidR="00C57EB5" w:rsidRDefault="00C57EB5">
      <w:pPr>
        <w:rPr>
          <w:rFonts w:ascii="Century Gothic" w:hAnsi="Century Gothic"/>
        </w:rPr>
      </w:pPr>
    </w:p>
    <w:p w:rsidR="00AD24E9" w:rsidRDefault="00AD24E9">
      <w:pPr>
        <w:rPr>
          <w:rFonts w:ascii="Century Gothic" w:hAnsi="Century Gothic"/>
        </w:rPr>
      </w:pPr>
    </w:p>
    <w:p w:rsidR="00AD24E9" w:rsidRDefault="00AD24E9">
      <w:pPr>
        <w:rPr>
          <w:rFonts w:ascii="Century Gothic" w:hAnsi="Century Gothic"/>
        </w:rPr>
      </w:pPr>
    </w:p>
    <w:p w:rsidR="00AD24E9" w:rsidRDefault="00AD24E9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4- </w:t>
      </w:r>
      <w:proofErr w:type="gramStart"/>
      <w:r>
        <w:rPr>
          <w:rFonts w:ascii="Century Gothic" w:hAnsi="Century Gothic"/>
        </w:rPr>
        <w:t>meet</w:t>
      </w:r>
      <w:proofErr w:type="gramEnd"/>
      <w:r>
        <w:rPr>
          <w:rFonts w:ascii="Century Gothic" w:hAnsi="Century Gothic"/>
        </w:rPr>
        <w:t xml:space="preserve"> expectations</w:t>
      </w:r>
    </w:p>
    <w:p w:rsidR="00AD24E9" w:rsidRDefault="00AD24E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3- </w:t>
      </w:r>
      <w:proofErr w:type="gramStart"/>
      <w:r>
        <w:rPr>
          <w:rFonts w:ascii="Century Gothic" w:hAnsi="Century Gothic"/>
        </w:rPr>
        <w:t>missed</w:t>
      </w:r>
      <w:proofErr w:type="gramEnd"/>
      <w:r>
        <w:rPr>
          <w:rFonts w:ascii="Century Gothic" w:hAnsi="Century Gothic"/>
        </w:rPr>
        <w:t xml:space="preserve"> some points</w:t>
      </w:r>
    </w:p>
    <w:p w:rsidR="00AD24E9" w:rsidRDefault="00AD24E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2- </w:t>
      </w:r>
      <w:proofErr w:type="gramStart"/>
      <w:r>
        <w:rPr>
          <w:rFonts w:ascii="Century Gothic" w:hAnsi="Century Gothic"/>
        </w:rPr>
        <w:t>missed</w:t>
      </w:r>
      <w:proofErr w:type="gramEnd"/>
      <w:r>
        <w:rPr>
          <w:rFonts w:ascii="Century Gothic" w:hAnsi="Century Gothic"/>
        </w:rPr>
        <w:t xml:space="preserve"> several points</w:t>
      </w:r>
    </w:p>
    <w:p w:rsidR="00AD24E9" w:rsidRPr="00AD24E9" w:rsidRDefault="00AD24E9" w:rsidP="00AD24E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1 – </w:t>
      </w:r>
      <w:proofErr w:type="gramStart"/>
      <w:r>
        <w:rPr>
          <w:rFonts w:ascii="Century Gothic" w:hAnsi="Century Gothic"/>
        </w:rPr>
        <w:t>have</w:t>
      </w:r>
      <w:proofErr w:type="gramEnd"/>
      <w:r>
        <w:rPr>
          <w:rFonts w:ascii="Century Gothic" w:hAnsi="Century Gothic"/>
        </w:rPr>
        <w:t xml:space="preserve"> no idea</w:t>
      </w:r>
    </w:p>
    <w:sectPr w:rsidR="00AD24E9" w:rsidRPr="00AD24E9" w:rsidSect="00A2559B">
      <w:headerReference w:type="default" r:id="rId7"/>
      <w:pgSz w:w="15840" w:h="12240" w:orient="landscape" w:code="1"/>
      <w:pgMar w:top="1080" w:right="1152" w:bottom="1080" w:left="720" w:header="10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323" w:rsidRDefault="00ED0323" w:rsidP="00251960">
      <w:r>
        <w:separator/>
      </w:r>
    </w:p>
  </w:endnote>
  <w:endnote w:type="continuationSeparator" w:id="0">
    <w:p w:rsidR="00ED0323" w:rsidRDefault="00ED0323" w:rsidP="002519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323" w:rsidRDefault="00ED0323" w:rsidP="00251960">
      <w:r>
        <w:separator/>
      </w:r>
    </w:p>
  </w:footnote>
  <w:footnote w:type="continuationSeparator" w:id="0">
    <w:p w:rsidR="00ED0323" w:rsidRDefault="00ED0323" w:rsidP="002519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152" w:type="dxa"/>
      <w:tblLook w:val="01E0"/>
    </w:tblPr>
    <w:tblGrid>
      <w:gridCol w:w="13032"/>
      <w:gridCol w:w="1152"/>
    </w:tblGrid>
    <w:tr w:rsidR="00251960" w:rsidTr="00251960">
      <w:tc>
        <w:tcPr>
          <w:tcW w:w="0" w:type="auto"/>
          <w:tcBorders>
            <w:right w:val="single" w:sz="6" w:space="0" w:color="000000"/>
          </w:tcBorders>
        </w:tcPr>
        <w:sdt>
          <w:sdtPr>
            <w:alias w:val="Company"/>
            <w:id w:val="78735422"/>
            <w:placeholder>
              <w:docPart w:val="DB3C83F97D41496996A3AA0A5E6F42E3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251960" w:rsidRDefault="00251960">
              <w:pPr>
                <w:pStyle w:val="Header"/>
                <w:jc w:val="right"/>
              </w:pPr>
              <w:r>
                <w:rPr>
                  <w:color w:val="auto"/>
                </w:rPr>
                <w:t>Common Core Academy</w:t>
              </w:r>
            </w:p>
          </w:sdtContent>
        </w:sdt>
        <w:sdt>
          <w:sdtPr>
            <w:rPr>
              <w:b/>
              <w:bCs/>
              <w:i/>
            </w:rPr>
            <w:alias w:val="Title"/>
            <w:id w:val="78735415"/>
            <w:placeholder>
              <w:docPart w:val="8CCF086CC5BE4A2E8D468CED271E31E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251960" w:rsidRDefault="0071337B" w:rsidP="0071337B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  <w:i/>
                  <w:color w:val="auto"/>
                </w:rPr>
                <w:t>Lesson Title Here</w:t>
              </w:r>
            </w:p>
          </w:sdtContent>
        </w:sdt>
      </w:tc>
      <w:tc>
        <w:tcPr>
          <w:tcW w:w="1152" w:type="dxa"/>
          <w:tcBorders>
            <w:left w:val="single" w:sz="6" w:space="0" w:color="000000"/>
          </w:tcBorders>
        </w:tcPr>
        <w:p w:rsidR="00251960" w:rsidRDefault="00542F8A">
          <w:pPr>
            <w:pStyle w:val="Header"/>
            <w:rPr>
              <w:b/>
              <w:bCs/>
            </w:rPr>
          </w:pPr>
          <w:r>
            <w:fldChar w:fldCharType="begin"/>
          </w:r>
          <w:r w:rsidR="00251960">
            <w:instrText xml:space="preserve"> PAGE   \* MERGEFORMAT </w:instrText>
          </w:r>
          <w:r>
            <w:fldChar w:fldCharType="separate"/>
          </w:r>
          <w:r w:rsidR="00D37B0C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251960" w:rsidRDefault="00251960">
    <w:pPr>
      <w:pStyle w:val="Header"/>
    </w:pPr>
  </w:p>
  <w:p w:rsidR="00745F2D" w:rsidRDefault="00745F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43DF"/>
    <w:multiLevelType w:val="hybridMultilevel"/>
    <w:tmpl w:val="E3A23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B69C4"/>
    <w:multiLevelType w:val="hybridMultilevel"/>
    <w:tmpl w:val="851AE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428E7"/>
    <w:multiLevelType w:val="hybridMultilevel"/>
    <w:tmpl w:val="8D3E1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A29A1"/>
    <w:multiLevelType w:val="hybridMultilevel"/>
    <w:tmpl w:val="D09CA13C"/>
    <w:lvl w:ilvl="0" w:tplc="E8B8A0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22E7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505E6196"/>
    <w:multiLevelType w:val="hybridMultilevel"/>
    <w:tmpl w:val="0B7E2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6614B9"/>
    <w:multiLevelType w:val="hybridMultilevel"/>
    <w:tmpl w:val="7400BC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F4F42"/>
    <w:multiLevelType w:val="hybridMultilevel"/>
    <w:tmpl w:val="B38E0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AA0E7D"/>
    <w:rsid w:val="000243D0"/>
    <w:rsid w:val="00040471"/>
    <w:rsid w:val="000643A6"/>
    <w:rsid w:val="00066E56"/>
    <w:rsid w:val="000B051A"/>
    <w:rsid w:val="000B6D06"/>
    <w:rsid w:val="000C0C25"/>
    <w:rsid w:val="000E076A"/>
    <w:rsid w:val="000F0EB8"/>
    <w:rsid w:val="001107DC"/>
    <w:rsid w:val="0015613A"/>
    <w:rsid w:val="001A2045"/>
    <w:rsid w:val="001F796B"/>
    <w:rsid w:val="00225CBC"/>
    <w:rsid w:val="00240864"/>
    <w:rsid w:val="00251960"/>
    <w:rsid w:val="00273D23"/>
    <w:rsid w:val="00281DB0"/>
    <w:rsid w:val="002B2582"/>
    <w:rsid w:val="002E3D43"/>
    <w:rsid w:val="00307383"/>
    <w:rsid w:val="00351A10"/>
    <w:rsid w:val="003E2F6C"/>
    <w:rsid w:val="0040496B"/>
    <w:rsid w:val="00422B64"/>
    <w:rsid w:val="004F2C6E"/>
    <w:rsid w:val="00542F8A"/>
    <w:rsid w:val="00546F9D"/>
    <w:rsid w:val="00572C26"/>
    <w:rsid w:val="005944CB"/>
    <w:rsid w:val="00597E95"/>
    <w:rsid w:val="005C75B4"/>
    <w:rsid w:val="005D703B"/>
    <w:rsid w:val="00604BEA"/>
    <w:rsid w:val="0062369A"/>
    <w:rsid w:val="00665C0F"/>
    <w:rsid w:val="006D706F"/>
    <w:rsid w:val="0071337B"/>
    <w:rsid w:val="007205E2"/>
    <w:rsid w:val="007375E8"/>
    <w:rsid w:val="00745F2D"/>
    <w:rsid w:val="00783A0B"/>
    <w:rsid w:val="007A090F"/>
    <w:rsid w:val="007B03F2"/>
    <w:rsid w:val="007B38C5"/>
    <w:rsid w:val="008354DF"/>
    <w:rsid w:val="00835DA4"/>
    <w:rsid w:val="008407C1"/>
    <w:rsid w:val="0085389D"/>
    <w:rsid w:val="00856F3F"/>
    <w:rsid w:val="008610A9"/>
    <w:rsid w:val="0087768B"/>
    <w:rsid w:val="008A23D2"/>
    <w:rsid w:val="008C74A1"/>
    <w:rsid w:val="008E23C5"/>
    <w:rsid w:val="008E3395"/>
    <w:rsid w:val="008F30F9"/>
    <w:rsid w:val="00905CF0"/>
    <w:rsid w:val="009145E9"/>
    <w:rsid w:val="00917352"/>
    <w:rsid w:val="00922562"/>
    <w:rsid w:val="00973714"/>
    <w:rsid w:val="009815DE"/>
    <w:rsid w:val="0098608D"/>
    <w:rsid w:val="009B3C0B"/>
    <w:rsid w:val="009C1229"/>
    <w:rsid w:val="009F2A22"/>
    <w:rsid w:val="00A2559B"/>
    <w:rsid w:val="00A2592B"/>
    <w:rsid w:val="00A37B6F"/>
    <w:rsid w:val="00A77B3E"/>
    <w:rsid w:val="00A97DB3"/>
    <w:rsid w:val="00AA0E7D"/>
    <w:rsid w:val="00AA15F8"/>
    <w:rsid w:val="00AA2528"/>
    <w:rsid w:val="00AB37F3"/>
    <w:rsid w:val="00AD24E9"/>
    <w:rsid w:val="00AD64D0"/>
    <w:rsid w:val="00B03935"/>
    <w:rsid w:val="00B35635"/>
    <w:rsid w:val="00B9147C"/>
    <w:rsid w:val="00BA6765"/>
    <w:rsid w:val="00C04EF4"/>
    <w:rsid w:val="00C57829"/>
    <w:rsid w:val="00C57EB5"/>
    <w:rsid w:val="00C65EDB"/>
    <w:rsid w:val="00C70D9A"/>
    <w:rsid w:val="00C72CB4"/>
    <w:rsid w:val="00C7394D"/>
    <w:rsid w:val="00CC51B2"/>
    <w:rsid w:val="00CD12D7"/>
    <w:rsid w:val="00D30C23"/>
    <w:rsid w:val="00D33DC8"/>
    <w:rsid w:val="00D374D7"/>
    <w:rsid w:val="00D37B0C"/>
    <w:rsid w:val="00D82A5F"/>
    <w:rsid w:val="00DB65BE"/>
    <w:rsid w:val="00DE7916"/>
    <w:rsid w:val="00E164C0"/>
    <w:rsid w:val="00ED0323"/>
    <w:rsid w:val="00ED6DB2"/>
    <w:rsid w:val="00EF73CA"/>
    <w:rsid w:val="00F22127"/>
    <w:rsid w:val="00F24A46"/>
    <w:rsid w:val="00F53A1E"/>
    <w:rsid w:val="00F83D0D"/>
    <w:rsid w:val="00FD56A0"/>
    <w:rsid w:val="00FF4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3A0B"/>
    <w:rPr>
      <w:color w:val="000000"/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19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1960"/>
    <w:rPr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2519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1960"/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2519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1960"/>
    <w:rPr>
      <w:rFonts w:ascii="Tahoma" w:hAnsi="Tahoma" w:cs="Tahoma"/>
      <w:color w:val="000000"/>
      <w:sz w:val="16"/>
      <w:szCs w:val="16"/>
    </w:rPr>
  </w:style>
  <w:style w:type="table" w:styleId="TableGrid">
    <w:name w:val="Table Grid"/>
    <w:basedOn w:val="TableNormal"/>
    <w:rsid w:val="009F2A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C57EB5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C57EB5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styleId="Hyperlink">
    <w:name w:val="Hyperlink"/>
    <w:basedOn w:val="DefaultParagraphFont"/>
    <w:rsid w:val="000C0C2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B25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ri\Dropbox\CCA\Lesson%20plan%20format\Common%20Core%202nd%20Grade%20Lesson%20Plan%20Forma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B3C83F97D41496996A3AA0A5E6F4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D5847F-243F-4908-AB0A-B86DD1F08534}"/>
      </w:docPartPr>
      <w:docPartBody>
        <w:p w:rsidR="00724F79" w:rsidRDefault="00932EB6">
          <w:pPr>
            <w:pStyle w:val="DB3C83F97D41496996A3AA0A5E6F42E3"/>
          </w:pPr>
          <w:r>
            <w:t>[Type the company name]</w:t>
          </w:r>
        </w:p>
      </w:docPartBody>
    </w:docPart>
    <w:docPart>
      <w:docPartPr>
        <w:name w:val="8CCF086CC5BE4A2E8D468CED271E31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B32AD-DD92-4AEF-81C1-F3AAE6CB141F}"/>
      </w:docPartPr>
      <w:docPartBody>
        <w:p w:rsidR="00724F79" w:rsidRDefault="00932EB6">
          <w:pPr>
            <w:pStyle w:val="8CCF086CC5BE4A2E8D468CED271E31E4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32EB6"/>
    <w:rsid w:val="0016652F"/>
    <w:rsid w:val="003D4061"/>
    <w:rsid w:val="004E1322"/>
    <w:rsid w:val="00724F79"/>
    <w:rsid w:val="0093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F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3C83F97D41496996A3AA0A5E6F42E3">
    <w:name w:val="DB3C83F97D41496996A3AA0A5E6F42E3"/>
    <w:rsid w:val="00724F79"/>
  </w:style>
  <w:style w:type="paragraph" w:customStyle="1" w:styleId="8CCF086CC5BE4A2E8D468CED271E31E4">
    <w:name w:val="8CCF086CC5BE4A2E8D468CED271E31E4"/>
    <w:rsid w:val="00724F7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Common Core 2nd Grade Lesson Plan Format</Template>
  <TotalTime>1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Title Here</vt:lpstr>
    </vt:vector>
  </TitlesOfParts>
  <Company>Common Core Academy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Title Here</dc:title>
  <dc:creator>Corinne Hauser</dc:creator>
  <cp:lastModifiedBy>tanna.white</cp:lastModifiedBy>
  <cp:revision>2</cp:revision>
  <cp:lastPrinted>2011-08-17T16:40:00Z</cp:lastPrinted>
  <dcterms:created xsi:type="dcterms:W3CDTF">2011-10-28T22:51:00Z</dcterms:created>
  <dcterms:modified xsi:type="dcterms:W3CDTF">2011-10-28T22:51:00Z</dcterms:modified>
</cp:coreProperties>
</file>